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React JS Project Setup Instructions – FinalYearProjectsHub</w:t>
      </w:r>
    </w:p>
    <w:p>
      <w:pPr>
        <w:pStyle w:val="Heading1"/>
      </w:pPr>
      <w:r>
        <w:t>Introduction</w:t>
      </w:r>
    </w:p>
    <w:p>
      <w:r>
        <w:t>This guide explains how to set up and run any React JS project downloaded from FinalYearProjectsHub. It is common for all frontend projects using React JS, including single-page applications (SPA), admin dashboards, and interactive web apps.</w:t>
        <w:br/>
        <w:t>Note: All projects are provided for educational purposes only. Commercial use or resale is strictly prohibited.</w:t>
      </w:r>
    </w:p>
    <w:p>
      <w:pPr>
        <w:pStyle w:val="Heading1"/>
      </w:pPr>
      <w:r>
        <w:t>Step 1: Prerequisites</w:t>
      </w:r>
    </w:p>
    <w:p>
      <w:r>
        <w:t>- Node.js (version 14 or above) and npm installed</w:t>
        <w:br/>
        <w:t>- Code Editor (VS Code, WebStorm, Sublime Text)</w:t>
        <w:br/>
        <w:t>- Web Browser (Chrome, Firefox, Edge, Safari)</w:t>
        <w:br/>
        <w:t>- Basic knowledge of JavaScript, HTML, and CSS</w:t>
        <w:br/>
        <w:t>- Optional: Live Server Extension for VS Code (to preview changes in real-time)</w:t>
      </w:r>
    </w:p>
    <w:p>
      <w:pPr>
        <w:pStyle w:val="Heading1"/>
      </w:pPr>
      <w:r>
        <w:t>Step 2: Download and Extract Project</w:t>
      </w:r>
    </w:p>
    <w:p>
      <w:r>
        <w:t>1. Download the project ZIP file from FinalYearProjectsHub.</w:t>
        <w:br/>
        <w:t>2. Extract it to a preferred folder on your system (e.g., C:\ReactJS_Projects\YourProjectName).</w:t>
        <w:br/>
        <w:t>3. Open the project folder in your code editor.</w:t>
      </w:r>
    </w:p>
    <w:p>
      <w:pPr>
        <w:pStyle w:val="Heading1"/>
      </w:pPr>
      <w:r>
        <w:t>Step 3: Install Project Dependencies</w:t>
      </w:r>
    </w:p>
    <w:p>
      <w:r>
        <w:t>Open terminal/command prompt in the project folder and run:</w:t>
        <w:br/>
        <w:t>npm install</w:t>
      </w:r>
    </w:p>
    <w:p>
      <w:pPr>
        <w:pStyle w:val="Heading1"/>
      </w:pPr>
      <w:r>
        <w:t>Step 4: Run the React Project</w:t>
      </w:r>
    </w:p>
    <w:p>
      <w:r>
        <w:t>Start the development server with:</w:t>
        <w:br/>
        <w:t>npm start</w:t>
        <w:br/>
        <w:t>This will launch the project in your default browser at http://localhost:3000/</w:t>
      </w:r>
    </w:p>
    <w:p>
      <w:pPr>
        <w:pStyle w:val="Heading1"/>
      </w:pPr>
      <w:r>
        <w:t>Step 5: Project Structure</w:t>
      </w:r>
    </w:p>
    <w:p>
      <w:r>
        <w:t>- src/: Contains all React components, pages, and app logic</w:t>
        <w:br/>
        <w:t>- public/: Contains index.html and static assets</w:t>
        <w:br/>
        <w:t>- package.json: Contains project metadata and dependencies</w:t>
        <w:br/>
        <w:t>- node_modules/: Installed packages and libraries</w:t>
        <w:br/>
        <w:br/>
        <w:t>Ensure all dependencies are installed correctly to avoid errors.</w:t>
      </w:r>
    </w:p>
    <w:p>
      <w:pPr>
        <w:pStyle w:val="Heading1"/>
      </w:pPr>
      <w:r>
        <w:t>Step 6: Optional Deployment</w:t>
      </w:r>
    </w:p>
    <w:p>
      <w:r>
        <w:t>- GitHub Pages – For static React apps</w:t>
        <w:br/>
        <w:t>- Netlify – For easy React app deployment</w:t>
        <w:br/>
        <w:t>- Vercel – Free deployment for React applications</w:t>
        <w:br/>
        <w:t>- Other hosting providers like Firebase Hosting or AWS Amplify</w:t>
      </w:r>
    </w:p>
    <w:p>
      <w:pPr>
        <w:pStyle w:val="Heading1"/>
      </w:pPr>
      <w:r>
        <w:t>Additional Tips</w:t>
      </w:r>
    </w:p>
    <w:p>
      <w:r>
        <w:t>- Always check the console for errors and warnings (F12 → Developer Tools)</w:t>
        <w:br/>
        <w:t>- Keep your project structure organized for components, assets, and styles</w:t>
        <w:br/>
        <w:t>- Use React Developer Tools browser extension for debugging</w:t>
        <w:br/>
        <w:t>- Update dependencies regularly to avoid compatibility issues</w:t>
      </w:r>
    </w:p>
    <w:p>
      <w:pPr>
        <w:pStyle w:val="Heading1"/>
      </w:pPr>
      <w:r>
        <w:t>Footer Note</w:t>
      </w:r>
    </w:p>
    <w:p>
      <w:r>
        <w:t>All React JS projects on FinalYearProjectsHub are intended for learning and academic purposes only.</w:t>
        <w:br/>
        <w:t>Students are encouraged to study, practice, and customize the projects, not for commercial resale.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